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5="http://schemas.microsoft.com/office/word/2012/wordml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Treppenhaus / alle Schlafzimmer </w:t>
            </w:r>
          </w:p>
          <w:p>
            <w:pPr>
              <w:spacing w:before="0" w:after="0"/>
            </w:pPr>
            <w:r>
              <w:t>OG </w:t>
            </w:r>
          </w:p>
          <w:p>
            <w:pPr>
              <w:spacing w:before="0" w:after="0"/>
            </w:pPr>
            <w:r>
              <w:t>Boden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VM-5</w:t>
            </w:r>
          </w:p>
          <w:p>
            <w:pPr>
              <w:spacing w:before="0" w:after="0"/>
            </w:pPr>
            <w:r>
              <w:t>Holz </w:t>
            </w:r>
          </w:p>
          <w:p>
            <w:pPr>
              <w:spacing w:before="0" w:after="0"/>
            </w:pPr>
            <w:r>
              <w:t>Treppe / Gang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730464027" name="508ddec0-ca98-11f0-a272-11a42cc6b89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04962052" name="508ddec0-ca98-11f0-a272-11a42cc6b89f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159744499" name="544f2c80-ca98-11f0-a272-11a42cc6b89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26609492" name="544f2c80-ca98-11f0-a272-11a42cc6b89f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Wohnzimmer / Küche / Gang 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Boden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VM-14</w:t>
            </w:r>
          </w:p>
          <w:p>
            <w:pPr>
              <w:spacing w:before="0" w:after="0"/>
            </w:pPr>
            <w:r>
              <w:t>Holz </w:t>
            </w:r>
          </w:p>
          <w:p>
            <w:pPr>
              <w:spacing w:before="0" w:after="0"/>
            </w:pPr>
            <w:r>
              <w:t>Boden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700832611" name="13647e20-ca9b-11f0-a272-11a42cc6b89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24272751" name="13647e20-ca9b-11f0-a272-11a42cc6b89f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081621301" name="17972b50-ca9b-11f0-a272-11a42cc6b89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93975792" name="17972b50-ca9b-11f0-a272-11a42cc6b89f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Küche 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Wand / Decke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VM-15</w:t>
            </w:r>
          </w:p>
          <w:p>
            <w:pPr>
              <w:spacing w:before="0" w:after="0"/>
            </w:pPr>
            <w:r>
              <w:t>Putz </w:t>
            </w:r>
          </w:p>
          <w:p>
            <w:pPr>
              <w:spacing w:before="0" w:after="0"/>
            </w:pPr>
            <w:r>
              <w:t>Wand/ Decke / Boden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956648888" name="3005e640-ca9b-11f0-a272-11a42cc6b89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56016928" name="3005e640-ca9b-11f0-a272-11a42cc6b89f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559555831" name="3464ac80-ca9b-11f0-a272-11a42cc6b89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40038478" name="3464ac80-ca9b-11f0-a272-11a42cc6b89f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VB-4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Treppenhaus</w:t>
            </w:r>
          </w:p>
          <w:p>
            <w:pPr>
              <w:spacing w:before="0" w:after="0"/>
            </w:pPr>
            <w:r>
              <w:t>UG </w:t>
            </w:r>
          </w:p>
          <w:p>
            <w:pPr>
              <w:spacing w:before="0" w:after="0"/>
            </w:pPr>
            <w:r>
              <w:t>Elektrotableau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VM-16</w:t>
            </w:r>
          </w:p>
          <w:p>
            <w:pPr>
              <w:spacing w:before="0" w:after="0"/>
            </w:pPr>
            <w:r>
              <w:t>LAP </w:t>
            </w:r>
          </w:p>
          <w:p>
            <w:pPr>
              <w:spacing w:before="0" w:after="0"/>
            </w:pPr>
            <w:r>
              <w:t>Elektrotableau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856577150" name="68cef2a0-ca9b-11f0-a272-11a42cc6b89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26468994" name="68cef2a0-ca9b-11f0-a272-11a42cc6b89f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336220726" name="7168a370-ca9b-11f0-a272-11a42cc6b89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67147972" name="7168a370-ca9b-11f0-a272-11a42cc6b89f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VB-5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Treppenhaus / Gang  </w:t>
            </w:r>
          </w:p>
          <w:p>
            <w:pPr>
              <w:spacing w:before="0" w:after="0"/>
            </w:pPr>
            <w:r>
              <w:t>UG </w:t>
            </w:r>
          </w:p>
          <w:p>
            <w:pPr>
              <w:spacing w:before="0" w:after="0"/>
            </w:pPr>
            <w:r>
              <w:t>Fallrohr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VM-18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Fallrohr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574144637" name="9dac5070-ca9c-11f0-a272-11a42cc6b89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48943955" name="9dac5070-ca9c-11f0-a272-11a42cc6b89f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60282171" name="a17936f0-ca9c-11f0-a272-11a42cc6b89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55917613" name="a17936f0-ca9c-11f0-a272-11a42cc6b89f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VB-6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Hobbyraum </w:t>
            </w:r>
          </w:p>
          <w:p>
            <w:pPr>
              <w:spacing w:before="0" w:after="0"/>
            </w:pPr>
            <w:r>
              <w:t>UG </w:t>
            </w:r>
          </w:p>
          <w:p>
            <w:pPr>
              <w:spacing w:before="0" w:after="0"/>
            </w:pPr>
            <w:r>
              <w:t>Wand / Decke / Boden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VM-23</w:t>
            </w:r>
          </w:p>
          <w:p>
            <w:pPr>
              <w:spacing w:before="0" w:after="0"/>
            </w:pPr>
            <w:r>
              <w:t>Putz </w:t>
            </w:r>
          </w:p>
          <w:p>
            <w:pPr>
              <w:spacing w:before="0" w:after="0"/>
            </w:pPr>
            <w:r>
              <w:t>Wand / Decke / Boden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652155225" name="5e1f04a0-ca9e-11f0-a272-11a42cc6b89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29860499" name="5e1f04a0-ca9e-11f0-a272-11a42cc6b89f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079680673" name="618adf60-ca9e-11f0-a272-11a42cc6b89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18330154" name="618adf60-ca9e-11f0-a272-11a42cc6b89f.jp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6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w15="http://schemas.microsoft.com/office/word/2012/wordml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w15="http://schemas.microsoft.com/office/word/2012/wordml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Rebhofweg 9, 9500 Wil</w:t>
          </w:r>
        </w:p>
        <w:p>
          <w:pPr>
            <w:spacing w:before="0" w:after="0"/>
          </w:pPr>
          <w:r>
            <w:t>592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w15="http://schemas.microsoft.com/office/word/2012/wordml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5="http://schemas.microsoft.com/office/word/2012/wordml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media/document_image_rId12.jpeg" Type="http://schemas.openxmlformats.org/officeDocument/2006/relationships/image" Id="rId12"/>
    <Relationship Target="media/document_image_rId13.jpeg" Type="http://schemas.openxmlformats.org/officeDocument/2006/relationships/image" Id="rId13"/>
    <Relationship Target="media/document_image_rId14.jpeg" Type="http://schemas.openxmlformats.org/officeDocument/2006/relationships/image" Id="rId14"/>
    <Relationship Target="media/document_image_rId15.jpeg" Type="http://schemas.openxmlformats.org/officeDocument/2006/relationships/image" Id="rId15"/>
    <Relationship Target="footer.xml" Type="http://schemas.openxmlformats.org/officeDocument/2006/relationships/footer" Id="rId16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